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E489A" w14:textId="5BC29617" w:rsidR="00A55C4F" w:rsidRPr="004F2911" w:rsidRDefault="00A55C4F" w:rsidP="004F2911">
      <w:pPr>
        <w:bidi/>
        <w:rPr>
          <w:rFonts w:ascii="Sakkal Majalla" w:hAnsi="Sakkal Majalla" w:cs="Sakkal Majalla"/>
          <w:sz w:val="2"/>
          <w:szCs w:val="2"/>
          <w:rtl/>
        </w:rPr>
      </w:pPr>
    </w:p>
    <w:tbl>
      <w:tblPr>
        <w:tblpPr w:leftFromText="180" w:rightFromText="180" w:vertAnchor="text" w:horzAnchor="margin" w:tblpY="-14"/>
        <w:bidiVisual/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8"/>
        <w:gridCol w:w="3189"/>
        <w:gridCol w:w="5751"/>
        <w:gridCol w:w="2143"/>
      </w:tblGrid>
      <w:tr w:rsidR="00767166" w:rsidRPr="00733F69" w14:paraId="16279116" w14:textId="4D52CC19" w:rsidTr="00767166">
        <w:trPr>
          <w:trHeight w:val="20"/>
        </w:trPr>
        <w:tc>
          <w:tcPr>
            <w:tcW w:w="5000" w:type="pct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365A00" w14:textId="5641A573" w:rsidR="00767166" w:rsidRPr="00733F69" w:rsidRDefault="00767166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الصف الرابع والخامس والسادس ابتدائي</w:t>
            </w:r>
          </w:p>
        </w:tc>
      </w:tr>
      <w:tr w:rsidR="00767166" w:rsidRPr="00733F69" w14:paraId="6745DCFE" w14:textId="74902EEF" w:rsidTr="00767166">
        <w:trPr>
          <w:trHeight w:val="20"/>
        </w:trPr>
        <w:tc>
          <w:tcPr>
            <w:tcW w:w="371" w:type="pct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F5BFBA" w14:textId="77777777" w:rsidR="00767166" w:rsidRPr="00733F69" w:rsidRDefault="00767166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629" w:type="pct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C90808" w14:textId="424E1A7C" w:rsidR="00767166" w:rsidRPr="00733F69" w:rsidRDefault="00767166" w:rsidP="00460A52">
            <w:pPr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الفصل الدراسي الثاني</w:t>
            </w:r>
          </w:p>
        </w:tc>
      </w:tr>
      <w:tr w:rsidR="00767166" w:rsidRPr="00733F69" w14:paraId="0B0CF47E" w14:textId="02397D78" w:rsidTr="00767166">
        <w:trPr>
          <w:trHeight w:val="20"/>
        </w:trPr>
        <w:tc>
          <w:tcPr>
            <w:tcW w:w="371" w:type="pct"/>
            <w:vMerge/>
            <w:shd w:val="clear" w:color="auto" w:fill="CED5DF" w:themeFill="text2" w:themeFillTint="33"/>
            <w:vAlign w:val="center"/>
            <w:hideMark/>
          </w:tcPr>
          <w:p w14:paraId="7E3BDE0D" w14:textId="77777777" w:rsidR="00767166" w:rsidRPr="00733F69" w:rsidRDefault="00767166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C29A7F" w14:textId="77777777" w:rsidR="00767166" w:rsidRPr="00733F69" w:rsidRDefault="00767166" w:rsidP="00460A52">
            <w:pPr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Unit</w:t>
            </w:r>
          </w:p>
        </w:tc>
        <w:tc>
          <w:tcPr>
            <w:tcW w:w="2402" w:type="pct"/>
            <w:shd w:val="clear" w:color="auto" w:fill="CED5DF" w:themeFill="text2" w:themeFillTint="33"/>
            <w:vAlign w:val="center"/>
          </w:tcPr>
          <w:p w14:paraId="19ADEB0E" w14:textId="77777777" w:rsidR="00767166" w:rsidRPr="00733F69" w:rsidRDefault="00767166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Lesson </w:t>
            </w:r>
          </w:p>
        </w:tc>
        <w:tc>
          <w:tcPr>
            <w:tcW w:w="895" w:type="pct"/>
            <w:shd w:val="clear" w:color="auto" w:fill="CED5DF" w:themeFill="text2" w:themeFillTint="33"/>
            <w:vAlign w:val="center"/>
          </w:tcPr>
          <w:p w14:paraId="401F47A9" w14:textId="77777777" w:rsidR="00767166" w:rsidRPr="00733F69" w:rsidRDefault="00767166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Number of periods</w:t>
            </w:r>
          </w:p>
        </w:tc>
      </w:tr>
      <w:tr w:rsidR="00767166" w:rsidRPr="00733F69" w14:paraId="6F7E830B" w14:textId="7630E0FF" w:rsidTr="00767166">
        <w:trPr>
          <w:trHeight w:val="20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0C2DF0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B1173" w14:textId="77777777" w:rsidR="00767166" w:rsidRPr="00733F69" w:rsidRDefault="00767166" w:rsidP="00767166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E406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عالمي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E406F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المتصل</w:t>
            </w:r>
          </w:p>
        </w:tc>
        <w:tc>
          <w:tcPr>
            <w:tcW w:w="2402" w:type="pct"/>
            <w:shd w:val="clear" w:color="auto" w:fill="FFFFFF"/>
            <w:vAlign w:val="center"/>
          </w:tcPr>
          <w:p w14:paraId="73E94AA2" w14:textId="77777777" w:rsidR="00767166" w:rsidRPr="00733F69" w:rsidRDefault="00767166" w:rsidP="00767166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صفحة الويب</w:t>
            </w:r>
          </w:p>
        </w:tc>
        <w:tc>
          <w:tcPr>
            <w:tcW w:w="895" w:type="pct"/>
            <w:shd w:val="clear" w:color="auto" w:fill="FFFD78"/>
            <w:vAlign w:val="center"/>
          </w:tcPr>
          <w:p w14:paraId="57E10B62" w14:textId="531510DE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67166" w:rsidRPr="00733F69" w14:paraId="195710C3" w14:textId="1607A4D3" w:rsidTr="00767166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763208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6A529E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shd w:val="clear" w:color="auto" w:fill="FFFFFF"/>
            <w:vAlign w:val="center"/>
          </w:tcPr>
          <w:p w14:paraId="31F05EF3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البحث في الإنترنت</w:t>
            </w:r>
          </w:p>
        </w:tc>
        <w:tc>
          <w:tcPr>
            <w:tcW w:w="895" w:type="pct"/>
            <w:shd w:val="clear" w:color="auto" w:fill="FFFD78"/>
            <w:vAlign w:val="center"/>
          </w:tcPr>
          <w:p w14:paraId="6D776B2A" w14:textId="0BA2839A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67166" w:rsidRPr="00733F69" w14:paraId="276D4757" w14:textId="5BC16245" w:rsidTr="00767166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2ACEE6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502106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A0FCA5C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مصادر المعلومات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1AD2E379" w14:textId="235D4B3C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67166" w:rsidRPr="00733F69" w14:paraId="08F57622" w14:textId="5319CA5F" w:rsidTr="00767166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698CB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306276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23E23FB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4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السلامة على الإنترنت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34F7293A" w14:textId="43DD7F1A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67166" w:rsidRPr="00733F69" w14:paraId="1794ADE1" w14:textId="77777777" w:rsidTr="00767166">
        <w:trPr>
          <w:trHeight w:val="20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C37E2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8D03D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F6986CD" w14:textId="4B56809A" w:rsidR="00767166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E657417" w14:textId="2361E1D6" w:rsidR="00767166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67166" w:rsidRPr="00733F69" w14:paraId="19495D19" w14:textId="7CAA576B" w:rsidTr="00767166">
        <w:trPr>
          <w:trHeight w:val="20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C1A495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D3C4BD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6B6CA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استخدام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B6CA3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الوسائط المتعددة</w:t>
            </w: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D2F73FA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إنشاء مقطع صوتي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0813E8D" w14:textId="0D8FA1DA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67166" w:rsidRPr="00733F69" w14:paraId="4A52BDBA" w14:textId="50E29EF6" w:rsidTr="00767166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855290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BD26EB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28ADF96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عرض الصور ومقاطع الفيديو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14B04BA5" w14:textId="03273EF5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67166" w:rsidRPr="00733F69" w14:paraId="12876766" w14:textId="11AB575E" w:rsidTr="00767166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558AB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6778A0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A8B9087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إدخال التحسينات على الصورة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734755D" w14:textId="04FA40A8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767166" w:rsidRPr="00733F69" w14:paraId="3FD730F7" w14:textId="34F105E0" w:rsidTr="00767166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967C22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251A83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976FEA9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4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تطبيق التأثيرات على الصور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451488F6" w14:textId="019404C1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67166" w:rsidRPr="00733F69" w14:paraId="42EF8422" w14:textId="77777777" w:rsidTr="00767166">
        <w:trPr>
          <w:trHeight w:val="20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F8A6A7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1E260A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CA63183" w14:textId="3E1F8D82" w:rsidR="00767166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4EC64D4C" w14:textId="26871C0F" w:rsidR="00767166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67166" w:rsidRPr="00733F69" w14:paraId="2420B5E6" w14:textId="1BFB5911" w:rsidTr="00767166">
        <w:trPr>
          <w:trHeight w:val="20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7E4747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813693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EA610D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ابدأ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EA610D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البرمجة باستخدام سكراتش</w:t>
            </w: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8177FB0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التكرارات في سكراتش (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Scratch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88A7E6B" w14:textId="0D173295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67166" w:rsidRPr="00733F69" w14:paraId="737FCD07" w14:textId="27EBA4BB" w:rsidTr="00767166">
        <w:trPr>
          <w:trHeight w:val="20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EF0908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3A2E88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917DAD7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FF0C28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الرسم بواسطة سكراتش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333563A" w14:textId="60149CE3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67166" w:rsidRPr="00733F69" w14:paraId="6AD6CC45" w14:textId="350A520D" w:rsidTr="00767166">
        <w:trPr>
          <w:trHeight w:val="20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E97D35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7510E1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6154B2D" w14:textId="5113CF9C" w:rsidR="00767166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19F1C31C" w14:textId="7DFA26A6" w:rsidR="00767166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67166" w:rsidRPr="00733F69" w14:paraId="13C278FC" w14:textId="145A9962" w:rsidTr="00767166">
        <w:trPr>
          <w:trHeight w:val="20"/>
        </w:trPr>
        <w:tc>
          <w:tcPr>
            <w:tcW w:w="371" w:type="pct"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675303" w14:textId="77777777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32" w:type="pct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E87787" w14:textId="77777777" w:rsidR="00767166" w:rsidRPr="00733F69" w:rsidRDefault="00767166" w:rsidP="00767166">
            <w:pPr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</w:p>
        </w:tc>
        <w:tc>
          <w:tcPr>
            <w:tcW w:w="2402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43E3CEC" w14:textId="77777777" w:rsidR="00767166" w:rsidRPr="00733F69" w:rsidRDefault="00767166" w:rsidP="007671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revision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42B4237E" w14:textId="0650FD28" w:rsidR="00767166" w:rsidRPr="00733F69" w:rsidRDefault="00767166" w:rsidP="00767166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67166" w:rsidRPr="00733F69" w14:paraId="0E41C1E8" w14:textId="0AD45D0B" w:rsidTr="00767166">
        <w:trPr>
          <w:trHeight w:val="20"/>
        </w:trPr>
        <w:tc>
          <w:tcPr>
            <w:tcW w:w="4105" w:type="pct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A817B7" w14:textId="77777777" w:rsidR="00767166" w:rsidRPr="00733F69" w:rsidRDefault="00767166" w:rsidP="004D48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الإجمالي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Total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95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A29BDA" w14:textId="77777777" w:rsidR="00767166" w:rsidRPr="00733F69" w:rsidRDefault="00767166" w:rsidP="004D4811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</w:tbl>
    <w:p w14:paraId="7248D372" w14:textId="2DCD25AE" w:rsidR="004F2911" w:rsidRPr="00752775" w:rsidRDefault="004F2911" w:rsidP="00416D7A">
      <w:pPr>
        <w:bidi/>
        <w:rPr>
          <w:rFonts w:ascii="Sakkal Majalla" w:hAnsi="Sakkal Majalla" w:cs="Sakkal Majalla"/>
          <w:sz w:val="8"/>
          <w:szCs w:val="8"/>
          <w:rtl/>
        </w:rPr>
      </w:pPr>
    </w:p>
    <w:tbl>
      <w:tblPr>
        <w:tblpPr w:leftFromText="180" w:rightFromText="180" w:vertAnchor="text" w:horzAnchor="page" w:tblpXSpec="center" w:tblpY="803"/>
        <w:bidiVisual/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9"/>
        <w:gridCol w:w="3189"/>
        <w:gridCol w:w="5832"/>
        <w:gridCol w:w="2061"/>
      </w:tblGrid>
      <w:tr w:rsidR="00CE34B0" w:rsidRPr="00CE34B0" w14:paraId="564CCD72" w14:textId="77777777" w:rsidTr="00F45154">
        <w:trPr>
          <w:trHeight w:val="288"/>
        </w:trPr>
        <w:tc>
          <w:tcPr>
            <w:tcW w:w="5000" w:type="pct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FF96E6" w14:textId="3C05205E" w:rsidR="00CE34B0" w:rsidRPr="00416D7A" w:rsidRDefault="00460A52" w:rsidP="00F45154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>الصف الأول متوسط</w:t>
            </w:r>
          </w:p>
        </w:tc>
      </w:tr>
      <w:tr w:rsidR="00835DA8" w:rsidRPr="00CE34B0" w14:paraId="5E330B4D" w14:textId="77777777" w:rsidTr="00416D7A">
        <w:trPr>
          <w:trHeight w:val="20"/>
        </w:trPr>
        <w:tc>
          <w:tcPr>
            <w:tcW w:w="371" w:type="pct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726AB9" w14:textId="47F76A67" w:rsidR="00835DA8" w:rsidRPr="00416D7A" w:rsidRDefault="00835DA8" w:rsidP="00835D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629" w:type="pct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753304" w14:textId="2CD2FF47" w:rsidR="00835DA8" w:rsidRPr="00416D7A" w:rsidRDefault="00460A52" w:rsidP="00835D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الفصل الدراسي الثاني</w:t>
            </w:r>
          </w:p>
        </w:tc>
      </w:tr>
      <w:tr w:rsidR="003E4A9C" w:rsidRPr="00CE34B0" w14:paraId="5F06F412" w14:textId="77777777" w:rsidTr="00416D7A">
        <w:trPr>
          <w:trHeight w:val="288"/>
        </w:trPr>
        <w:tc>
          <w:tcPr>
            <w:tcW w:w="371" w:type="pct"/>
            <w:vMerge/>
            <w:shd w:val="clear" w:color="auto" w:fill="CED5DF" w:themeFill="text2" w:themeFillTint="33"/>
            <w:vAlign w:val="center"/>
            <w:hideMark/>
          </w:tcPr>
          <w:p w14:paraId="6745638F" w14:textId="77777777" w:rsidR="003E4A9C" w:rsidRPr="00416D7A" w:rsidRDefault="003E4A9C" w:rsidP="003E4A9C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0955F0" w14:textId="00751093" w:rsidR="003E4A9C" w:rsidRPr="00416D7A" w:rsidRDefault="003E4A9C" w:rsidP="003E4A9C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Unit</w:t>
            </w:r>
          </w:p>
        </w:tc>
        <w:tc>
          <w:tcPr>
            <w:tcW w:w="2436" w:type="pct"/>
            <w:shd w:val="clear" w:color="auto" w:fill="CED5DF" w:themeFill="text2" w:themeFillTint="33"/>
            <w:vAlign w:val="center"/>
          </w:tcPr>
          <w:p w14:paraId="3D32D518" w14:textId="54FF83FB" w:rsidR="003E4A9C" w:rsidRPr="00416D7A" w:rsidRDefault="003E4A9C" w:rsidP="003E4A9C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Lesson </w:t>
            </w:r>
          </w:p>
        </w:tc>
        <w:tc>
          <w:tcPr>
            <w:tcW w:w="861" w:type="pct"/>
            <w:shd w:val="clear" w:color="auto" w:fill="CED5DF" w:themeFill="text2" w:themeFillTint="33"/>
            <w:vAlign w:val="center"/>
          </w:tcPr>
          <w:p w14:paraId="6225CBC3" w14:textId="1B656FA8" w:rsidR="003E4A9C" w:rsidRPr="00416D7A" w:rsidRDefault="003E4A9C" w:rsidP="003E4A9C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Number of periods</w:t>
            </w:r>
          </w:p>
        </w:tc>
      </w:tr>
      <w:tr w:rsidR="00770A3B" w:rsidRPr="00CE34B0" w14:paraId="5A45D125" w14:textId="77777777" w:rsidTr="00F10523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E3686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0E804F" w14:textId="105B8081" w:rsidR="00770A3B" w:rsidRPr="00416D7A" w:rsidRDefault="00136386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13638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الاتصال بالإنترنت</w:t>
            </w:r>
          </w:p>
        </w:tc>
        <w:tc>
          <w:tcPr>
            <w:tcW w:w="2436" w:type="pct"/>
            <w:shd w:val="clear" w:color="auto" w:fill="FFFFFF"/>
            <w:vAlign w:val="center"/>
          </w:tcPr>
          <w:p w14:paraId="695D1111" w14:textId="1E335466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تصفح الإنترنت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3264A61F" w14:textId="5D6B50BD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79D80B05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756922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4F1E63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shd w:val="clear" w:color="auto" w:fill="FFFFFF"/>
            <w:vAlign w:val="center"/>
          </w:tcPr>
          <w:p w14:paraId="184D780F" w14:textId="32398973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استخدام مصادر الإنترنت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6F03A4D9" w14:textId="790544F7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38CB98ED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2BB81F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438076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0A40ACE" w14:textId="645AC3B0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إرسال واستقبال رسائ</w:t>
            </w:r>
            <w:r>
              <w:rPr>
                <w:rtl/>
              </w:rPr>
              <w:t xml:space="preserve"> </w:t>
            </w:r>
            <w:r w:rsidRPr="0040461B">
              <w:rPr>
                <w:rFonts w:cs="Sakkal Majalla"/>
                <w:b/>
                <w:bCs/>
                <w:sz w:val="28"/>
                <w:szCs w:val="28"/>
                <w:rtl/>
                <w:lang w:val="el-GR"/>
              </w:rPr>
              <w:t>البريد الإلكتروني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03F55CF" w14:textId="5A339D8F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7194F2DC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B694CF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77CBCC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6D24207" w14:textId="091218A6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4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تنظيم البريد الإلكتروني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B3BD630" w14:textId="09304B19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70A3B" w:rsidRPr="00CE34B0" w14:paraId="7E3DEBC8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542A8B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F0D822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4A06EB0" w14:textId="16484663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5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الاستخدام الآمن للإنترنت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9C323B6" w14:textId="1CBDB0E3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70A3B" w:rsidRPr="00CE34B0" w14:paraId="7BE8CE77" w14:textId="77777777" w:rsidTr="00F10523">
        <w:trPr>
          <w:trHeight w:val="288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0A89D1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55C11C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4DE3321" w14:textId="279DF249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6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B5C384D" w14:textId="3437ADC9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11B6C584" w14:textId="77777777" w:rsidTr="00F10523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35D2D6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E651C0" w14:textId="6B81B359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93A07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التعامل مع الأرقام</w:t>
            </w: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7DB3641" w14:textId="547F8C59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الصفوف والأعمدة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7FBD06B2" w14:textId="5712D022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20ACCEEF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C40D54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402815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74E7BEF" w14:textId="3C382100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التنسيق المتقدم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68F52C2E" w14:textId="07C79992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7BC14C17" w14:textId="77777777" w:rsidTr="00F10523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8B61B8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30A0D8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2436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A973F82" w14:textId="5056E1B4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العمليات الحسابية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276C2B2E" w14:textId="0F5B3B20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752775" w14:paraId="6F64B43C" w14:textId="77777777" w:rsidTr="00F10523">
        <w:trPr>
          <w:trHeight w:val="1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B6AE65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4D3CDE" w14:textId="77B01EB6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0E56F4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مقدمة في البرمجة</w:t>
            </w:r>
          </w:p>
        </w:tc>
        <w:tc>
          <w:tcPr>
            <w:tcW w:w="2436" w:type="pct"/>
            <w:shd w:val="clear" w:color="auto" w:fill="FFFFFF"/>
            <w:vAlign w:val="center"/>
          </w:tcPr>
          <w:p w14:paraId="51250B3B" w14:textId="2B2C8E9B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1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المتغيرات والثوابت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152CB692" w14:textId="39F8003C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752775" w14:paraId="2199ACC4" w14:textId="77777777" w:rsidTr="00F10523">
        <w:trPr>
          <w:trHeight w:val="1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CF42D0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430FA9" w14:textId="77777777" w:rsidR="00770A3B" w:rsidRPr="000E56F4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6" w:type="pct"/>
            <w:shd w:val="clear" w:color="auto" w:fill="FFFFFF"/>
            <w:vAlign w:val="center"/>
          </w:tcPr>
          <w:p w14:paraId="70BCA806" w14:textId="67679EFB" w:rsidR="00770A3B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2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: </w:t>
            </w:r>
            <w:r w:rsidRPr="0040461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إدخال البيانات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1086E206" w14:textId="7A2DCDD1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752775" w14:paraId="1FB218FF" w14:textId="77777777" w:rsidTr="00F10523">
        <w:trPr>
          <w:trHeight w:val="1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467AA0" w14:textId="77777777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DB4895" w14:textId="77777777" w:rsidR="00770A3B" w:rsidRPr="000E56F4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36" w:type="pct"/>
            <w:shd w:val="clear" w:color="auto" w:fill="FFFFFF"/>
            <w:vAlign w:val="center"/>
          </w:tcPr>
          <w:p w14:paraId="4E7C4ABA" w14:textId="0F743309" w:rsidR="00770A3B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Lesson 3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: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114BB02B" w14:textId="4A3DCAD4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70A3B" w:rsidRPr="00752775" w14:paraId="6BAF35BF" w14:textId="77777777" w:rsidTr="00F10523">
        <w:trPr>
          <w:trHeight w:val="18"/>
        </w:trPr>
        <w:tc>
          <w:tcPr>
            <w:tcW w:w="371" w:type="pc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5E87F4" w14:textId="5E4BFD04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32" w:type="pc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9289B7" w14:textId="24366270" w:rsidR="00770A3B" w:rsidRPr="00416D7A" w:rsidRDefault="00770A3B" w:rsidP="00770A3B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</w:p>
        </w:tc>
        <w:tc>
          <w:tcPr>
            <w:tcW w:w="2436" w:type="pct"/>
            <w:shd w:val="clear" w:color="auto" w:fill="FFFFFF"/>
            <w:vAlign w:val="center"/>
          </w:tcPr>
          <w:p w14:paraId="04B9DE71" w14:textId="09222832" w:rsidR="00770A3B" w:rsidRPr="00416D7A" w:rsidRDefault="00770A3B" w:rsidP="00770A3B">
            <w:pPr>
              <w:tabs>
                <w:tab w:val="left" w:pos="568"/>
              </w:tabs>
              <w:spacing w:after="0" w:line="168" w:lineRule="auto"/>
              <w:jc w:val="right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33F69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اختبر نفسك</w:t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 revision</w:t>
            </w:r>
          </w:p>
        </w:tc>
        <w:tc>
          <w:tcPr>
            <w:tcW w:w="861" w:type="pct"/>
            <w:shd w:val="clear" w:color="auto" w:fill="FFFD78"/>
            <w:vAlign w:val="center"/>
          </w:tcPr>
          <w:p w14:paraId="699747ED" w14:textId="3F9B0341" w:rsidR="00770A3B" w:rsidRPr="00416D7A" w:rsidRDefault="00770A3B" w:rsidP="00770A3B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403BFA" w:rsidRPr="00752775" w14:paraId="2A4FCEF2" w14:textId="77777777" w:rsidTr="00F10523">
        <w:trPr>
          <w:trHeight w:val="288"/>
        </w:trPr>
        <w:tc>
          <w:tcPr>
            <w:tcW w:w="4139" w:type="pct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C5D20E" w14:textId="7B9A5551" w:rsidR="00403BFA" w:rsidRPr="00416D7A" w:rsidRDefault="00403BFA" w:rsidP="00403BFA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الإجمالي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Total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61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185A5E" w14:textId="607C6270" w:rsidR="00403BFA" w:rsidRPr="00416D7A" w:rsidRDefault="00403BFA" w:rsidP="00403BFA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22</w:t>
            </w:r>
          </w:p>
        </w:tc>
      </w:tr>
    </w:tbl>
    <w:p w14:paraId="0561DB93" w14:textId="24E671D5" w:rsidR="00C31D73" w:rsidRPr="00733F69" w:rsidRDefault="00733F69" w:rsidP="00733F69">
      <w:pPr>
        <w:bidi/>
        <w:rPr>
          <w:rFonts w:ascii="Sakkal Majalla" w:hAnsi="Sakkal Majalla" w:cs="Sakkal Majalla"/>
          <w:sz w:val="8"/>
          <w:szCs w:val="8"/>
        </w:rPr>
      </w:pPr>
      <w:r>
        <w:rPr>
          <w:rFonts w:ascii="Sakkal Majalla" w:hAnsi="Sakkal Majalla" w:cs="Sakkal Majalla"/>
          <w:sz w:val="8"/>
          <w:szCs w:val="8"/>
          <w:rtl/>
        </w:rPr>
        <w:br w:type="page"/>
      </w:r>
    </w:p>
    <w:tbl>
      <w:tblPr>
        <w:tblpPr w:leftFromText="180" w:rightFromText="180" w:vertAnchor="text" w:horzAnchor="margin" w:tblpY="239"/>
        <w:bidiVisual/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8"/>
        <w:gridCol w:w="3189"/>
        <w:gridCol w:w="5744"/>
        <w:gridCol w:w="2150"/>
      </w:tblGrid>
      <w:tr w:rsidR="00752775" w:rsidRPr="00CE34B0" w14:paraId="5A35037E" w14:textId="77777777" w:rsidTr="00460A52">
        <w:trPr>
          <w:trHeight w:val="288"/>
        </w:trPr>
        <w:tc>
          <w:tcPr>
            <w:tcW w:w="5000" w:type="pct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1643D3" w14:textId="4B67870C" w:rsidR="00752775" w:rsidRPr="00416D7A" w:rsidRDefault="00460A52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lastRenderedPageBreak/>
              <w:t>الصف الأول ثانوي- مسارات</w:t>
            </w:r>
          </w:p>
        </w:tc>
      </w:tr>
      <w:tr w:rsidR="00835DA8" w:rsidRPr="00CE34B0" w14:paraId="27518FAC" w14:textId="77777777" w:rsidTr="00460A52">
        <w:trPr>
          <w:trHeight w:val="288"/>
        </w:trPr>
        <w:tc>
          <w:tcPr>
            <w:tcW w:w="371" w:type="pct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D3CCC5" w14:textId="63938CC2" w:rsidR="00835DA8" w:rsidRPr="00416D7A" w:rsidRDefault="00835DA8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4629" w:type="pct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636CCB" w14:textId="7AF5A10E" w:rsidR="00835DA8" w:rsidRPr="00416D7A" w:rsidRDefault="00460A52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الفصل الدراسي الثاني</w:t>
            </w:r>
          </w:p>
        </w:tc>
      </w:tr>
      <w:tr w:rsidR="003E4A9C" w:rsidRPr="00CE34B0" w14:paraId="6251810B" w14:textId="77777777" w:rsidTr="00460A52">
        <w:trPr>
          <w:trHeight w:val="288"/>
        </w:trPr>
        <w:tc>
          <w:tcPr>
            <w:tcW w:w="371" w:type="pct"/>
            <w:vMerge/>
            <w:shd w:val="clear" w:color="auto" w:fill="CED5DF" w:themeFill="text2" w:themeFillTint="33"/>
            <w:vAlign w:val="center"/>
            <w:hideMark/>
          </w:tcPr>
          <w:p w14:paraId="7F0190D9" w14:textId="77777777" w:rsidR="003E4A9C" w:rsidRPr="00416D7A" w:rsidRDefault="003E4A9C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332" w:type="pc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1ECD17" w14:textId="06FC49BB" w:rsidR="003E4A9C" w:rsidRPr="00416D7A" w:rsidRDefault="003E4A9C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Unit</w:t>
            </w:r>
          </w:p>
        </w:tc>
        <w:tc>
          <w:tcPr>
            <w:tcW w:w="2399" w:type="pct"/>
            <w:shd w:val="clear" w:color="auto" w:fill="CED5DF" w:themeFill="text2" w:themeFillTint="33"/>
            <w:vAlign w:val="center"/>
          </w:tcPr>
          <w:p w14:paraId="0AAED9BA" w14:textId="388EDCDF" w:rsidR="003E4A9C" w:rsidRPr="00416D7A" w:rsidRDefault="003E4A9C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Lesson </w:t>
            </w:r>
          </w:p>
        </w:tc>
        <w:tc>
          <w:tcPr>
            <w:tcW w:w="898" w:type="pct"/>
            <w:shd w:val="clear" w:color="auto" w:fill="CED5DF" w:themeFill="text2" w:themeFillTint="33"/>
            <w:vAlign w:val="center"/>
          </w:tcPr>
          <w:p w14:paraId="70E37D79" w14:textId="5AD68D75" w:rsidR="003E4A9C" w:rsidRPr="00416D7A" w:rsidRDefault="003E4A9C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Number of periods</w:t>
            </w:r>
          </w:p>
        </w:tc>
      </w:tr>
      <w:tr w:rsidR="00770A3B" w:rsidRPr="00CE34B0" w14:paraId="7289715F" w14:textId="77777777" w:rsidTr="00460A52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D06706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0D3DD4" w14:textId="1A32A3FE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1506B9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معالجة الصور المتقدمة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5809B02D" w14:textId="0F055060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1</w:t>
            </w:r>
            <w:r w:rsidRPr="00560F38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tl/>
              </w:rPr>
              <w:t xml:space="preserve"> </w:t>
            </w:r>
            <w:r w:rsidRPr="0040461B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أساسيات تحرير الصور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06B8971A" w14:textId="5253E4D0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770A3B" w:rsidRPr="00CE34B0" w14:paraId="7090B3AB" w14:textId="77777777" w:rsidTr="00460A52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CF3ACE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0FBCE4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shd w:val="clear" w:color="auto" w:fill="FFFFFF"/>
            <w:vAlign w:val="center"/>
          </w:tcPr>
          <w:p w14:paraId="20CE3851" w14:textId="59E91CFC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2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الطبقات (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Layers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22534BD3" w14:textId="42C5F9F3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770A3B" w:rsidRPr="00CE34B0" w14:paraId="14F0A264" w14:textId="77777777" w:rsidTr="00460A52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49950A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E78C74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50426AB" w14:textId="5F09CC88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3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تحرير الصور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B4C3095" w14:textId="4012A9D5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770A3B" w:rsidRPr="00CE34B0" w14:paraId="7A41BF13" w14:textId="77777777" w:rsidTr="00460A52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929D22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31425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0488D68" w14:textId="15F86735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4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تنقيح الصور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A65B0F1" w14:textId="270A1FF4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770A3B" w:rsidRPr="00CE34B0" w14:paraId="755C00EA" w14:textId="77777777" w:rsidTr="00460A52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4C3E94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098536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F485377" w14:textId="759C2202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5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إنشاء رسومات ثنائية الأبعاد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4B6D6D3" w14:textId="4A78A9BC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770A3B" w:rsidRPr="00CE34B0" w14:paraId="111261C1" w14:textId="77777777" w:rsidTr="00460A52">
        <w:trPr>
          <w:trHeight w:val="288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9C0DE9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CE9C0E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7459AF4" w14:textId="31826835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6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5456629F" w14:textId="12145FD3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555B8614" w14:textId="77777777" w:rsidTr="00460A52">
        <w:trPr>
          <w:trHeight w:val="28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CE37C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51F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704860" w14:textId="7630ABB9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0B22E3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التقنية والحياة</w:t>
            </w: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4955548" w14:textId="31CA55A6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1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المراقبة</w:t>
            </w:r>
            <w:r w:rsidRPr="005447A7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 </w:t>
            </w:r>
            <w:r w:rsidRPr="005447A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والتحكم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0FF56CCC" w14:textId="32ACE2EB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70A3B" w:rsidRPr="00CE34B0" w14:paraId="3828C342" w14:textId="77777777" w:rsidTr="00460A52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3A168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C3DB16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AB8BFB3" w14:textId="3A449334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2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الذكاء الاصطناعي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3C9EEE4D" w14:textId="2D8A0CDE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1645BE1E" w14:textId="77777777" w:rsidTr="00460A52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D7992A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1BA01A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ED9AFA1" w14:textId="73CFF9D2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3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التقنيات</w:t>
            </w:r>
            <w:r w:rsidRPr="005447A7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 </w:t>
            </w:r>
            <w:r w:rsidRPr="005447A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الناشئة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40339772" w14:textId="241C5CAB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70A3B" w:rsidRPr="00CE34B0" w14:paraId="64F79869" w14:textId="77777777" w:rsidTr="00460A52">
        <w:trPr>
          <w:trHeight w:val="28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9B463D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E2549F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4D53605" w14:textId="0CAFD585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4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الصحة</w:t>
            </w:r>
            <w:r w:rsidRPr="005447A7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 </w:t>
            </w:r>
            <w:r w:rsidRPr="005447A7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والبيئة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32864AFD" w14:textId="6F1BD28D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CE34B0" w14:paraId="40DA835D" w14:textId="77777777" w:rsidTr="00460A52">
        <w:trPr>
          <w:trHeight w:val="288"/>
        </w:trPr>
        <w:tc>
          <w:tcPr>
            <w:tcW w:w="371" w:type="pct"/>
            <w:vMerge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009C81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2" w:type="pct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0C9D7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2399" w:type="pct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0CC3A29" w14:textId="35F383E0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 xml:space="preserve">Lesson 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5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FFFD78"/>
            <w:vAlign w:val="center"/>
          </w:tcPr>
          <w:p w14:paraId="45E016E1" w14:textId="1969618A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770A3B" w:rsidRPr="00752775" w14:paraId="7A9EF744" w14:textId="77777777" w:rsidTr="00460A52">
        <w:trPr>
          <w:trHeight w:val="18"/>
        </w:trPr>
        <w:tc>
          <w:tcPr>
            <w:tcW w:w="371" w:type="pct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EE6785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32" w:type="pct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061FE6" w14:textId="57CAE9B8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6A504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البرمجة باستخدام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 xml:space="preserve"> </w:t>
            </w:r>
            <w:r w:rsidRPr="006A504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لغة ترميز النص التشعبي (</w:t>
            </w:r>
            <w:r w:rsidRPr="006A504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HTML</w:t>
            </w:r>
            <w:r w:rsidRPr="006A504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08029872" w14:textId="0CEB173D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Lesson 1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إنشاء نموذج بلغة </w:t>
            </w:r>
            <w:r w:rsidRPr="005447A7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HTML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669EF161" w14:textId="7ACF976A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770A3B" w:rsidRPr="00752775" w14:paraId="5E139C6F" w14:textId="77777777" w:rsidTr="00460A52">
        <w:trPr>
          <w:trHeight w:val="18"/>
        </w:trPr>
        <w:tc>
          <w:tcPr>
            <w:tcW w:w="371" w:type="pct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470C82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</w:p>
        </w:tc>
        <w:tc>
          <w:tcPr>
            <w:tcW w:w="1332" w:type="pct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B7830F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9" w:type="pct"/>
            <w:shd w:val="clear" w:color="auto" w:fill="FFFFFF"/>
            <w:vAlign w:val="center"/>
          </w:tcPr>
          <w:p w14:paraId="592BBA41" w14:textId="03B08DCB" w:rsidR="00770A3B" w:rsidRPr="00560F38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 xml:space="preserve">Lesson </w:t>
            </w: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2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 xml:space="preserve">: </w:t>
            </w:r>
            <w:r w:rsidRPr="00416D7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مشروع ا</w:t>
            </w:r>
            <w:r w:rsidRPr="00416D7A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لوحدة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7D95275A" w14:textId="08F0A4C3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770A3B" w:rsidRPr="00752775" w14:paraId="09589F06" w14:textId="77777777" w:rsidTr="00460A52">
        <w:trPr>
          <w:trHeight w:val="18"/>
        </w:trPr>
        <w:tc>
          <w:tcPr>
            <w:tcW w:w="371" w:type="pc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80F486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2" w:type="pc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31863B" w14:textId="77777777" w:rsidR="00770A3B" w:rsidRPr="00D51F16" w:rsidRDefault="00770A3B" w:rsidP="00460A52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اختبر نفسك</w:t>
            </w:r>
          </w:p>
        </w:tc>
        <w:tc>
          <w:tcPr>
            <w:tcW w:w="2399" w:type="pct"/>
            <w:shd w:val="clear" w:color="auto" w:fill="FFFFFF"/>
            <w:vAlign w:val="center"/>
          </w:tcPr>
          <w:p w14:paraId="73F75F32" w14:textId="0F43DE47" w:rsidR="00770A3B" w:rsidRPr="00560F38" w:rsidRDefault="00770A3B" w:rsidP="00460A52">
            <w:pPr>
              <w:tabs>
                <w:tab w:val="left" w:pos="568"/>
              </w:tabs>
              <w:spacing w:after="0" w:line="168" w:lineRule="auto"/>
              <w:jc w:val="right"/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</w:pP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اختبر نفسك</w:t>
            </w:r>
            <w:r w:rsidRPr="00560F38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 xml:space="preserve"> revision</w:t>
            </w:r>
          </w:p>
        </w:tc>
        <w:tc>
          <w:tcPr>
            <w:tcW w:w="898" w:type="pct"/>
            <w:shd w:val="clear" w:color="auto" w:fill="FFFD78"/>
            <w:vAlign w:val="center"/>
          </w:tcPr>
          <w:p w14:paraId="740BF23A" w14:textId="12ED8C02" w:rsidR="00770A3B" w:rsidRPr="00770A3B" w:rsidRDefault="00770A3B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770A3B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752775" w:rsidRPr="00752775" w14:paraId="14170800" w14:textId="77777777" w:rsidTr="00460A52">
        <w:trPr>
          <w:trHeight w:val="288"/>
        </w:trPr>
        <w:tc>
          <w:tcPr>
            <w:tcW w:w="4102" w:type="pct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D957B6" w14:textId="2178E001" w:rsidR="00752775" w:rsidRPr="00D51F16" w:rsidRDefault="00752775" w:rsidP="00460A52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D51F16">
              <w:rPr>
                <w:rFonts w:ascii="Sakkal Majalla" w:hAnsi="Sakkal Majalla" w:cs="Sakkal Majalla"/>
                <w:b/>
                <w:bCs/>
                <w:sz w:val="24"/>
                <w:szCs w:val="24"/>
                <w:rtl/>
              </w:rPr>
              <w:t>الإجمالي</w:t>
            </w:r>
            <w:r w:rsidR="00403BFA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403BFA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Total</w:t>
            </w:r>
            <w:r w:rsidR="00403BFA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898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6B33D" w14:textId="77777777" w:rsidR="00752775" w:rsidRPr="00D51F16" w:rsidRDefault="00752775" w:rsidP="00460A52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D51F16">
              <w:rPr>
                <w:rFonts w:ascii="Sakkal Majalla" w:hAnsi="Sakkal Majalla" w:cs="Sakkal Majalla" w:hint="cs"/>
                <w:sz w:val="24"/>
                <w:szCs w:val="24"/>
                <w:rtl/>
              </w:rPr>
              <w:t>33</w:t>
            </w:r>
          </w:p>
        </w:tc>
      </w:tr>
    </w:tbl>
    <w:p w14:paraId="22B2CADD" w14:textId="68C55485" w:rsidR="00C31D73" w:rsidRPr="00D51F16" w:rsidRDefault="00C31D73" w:rsidP="00D51F16">
      <w:pPr>
        <w:bidi/>
        <w:rPr>
          <w:rFonts w:ascii="Sakkal Majalla" w:hAnsi="Sakkal Majalla" w:cs="Sakkal Majalla"/>
          <w:sz w:val="8"/>
          <w:szCs w:val="8"/>
          <w:rtl/>
        </w:rPr>
      </w:pPr>
    </w:p>
    <w:sectPr w:rsidR="00C31D73" w:rsidRPr="00D51F16" w:rsidSect="00460A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843" w:right="2325" w:bottom="284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D44E8" w14:textId="77777777" w:rsidR="005A693C" w:rsidRDefault="005A693C">
      <w:pPr>
        <w:spacing w:after="0" w:line="240" w:lineRule="auto"/>
      </w:pPr>
      <w:r>
        <w:separator/>
      </w:r>
    </w:p>
    <w:p w14:paraId="6F294023" w14:textId="77777777" w:rsidR="005A693C" w:rsidRDefault="005A693C"/>
  </w:endnote>
  <w:endnote w:type="continuationSeparator" w:id="0">
    <w:p w14:paraId="1D04A49B" w14:textId="77777777" w:rsidR="005A693C" w:rsidRDefault="005A693C">
      <w:pPr>
        <w:spacing w:after="0" w:line="240" w:lineRule="auto"/>
      </w:pPr>
      <w:r>
        <w:continuationSeparator/>
      </w:r>
    </w:p>
    <w:p w14:paraId="562B9D48" w14:textId="77777777" w:rsidR="005A693C" w:rsidRDefault="005A69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77D4F" w14:textId="77777777" w:rsidR="00D13306" w:rsidRDefault="00D13306">
    <w:pPr>
      <w:pStyle w:val="a6"/>
      <w:bidi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2CBCE" w14:textId="77777777" w:rsidR="00D13306" w:rsidRDefault="00D13306">
    <w:pPr>
      <w:pStyle w:val="a6"/>
      <w:bidi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19EE2" w14:textId="77777777" w:rsidR="00752FC4" w:rsidRDefault="00752FC4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30F46" w14:textId="77777777" w:rsidR="005A693C" w:rsidRDefault="005A693C">
      <w:pPr>
        <w:spacing w:after="0" w:line="240" w:lineRule="auto"/>
      </w:pPr>
      <w:r>
        <w:separator/>
      </w:r>
    </w:p>
    <w:p w14:paraId="4BADE52B" w14:textId="77777777" w:rsidR="005A693C" w:rsidRDefault="005A693C"/>
  </w:footnote>
  <w:footnote w:type="continuationSeparator" w:id="0">
    <w:p w14:paraId="76DC8C89" w14:textId="77777777" w:rsidR="005A693C" w:rsidRDefault="005A693C">
      <w:pPr>
        <w:spacing w:after="0" w:line="240" w:lineRule="auto"/>
      </w:pPr>
      <w:r>
        <w:continuationSeparator/>
      </w:r>
    </w:p>
    <w:p w14:paraId="06086387" w14:textId="77777777" w:rsidR="005A693C" w:rsidRDefault="005A69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AD8BD" w14:textId="77777777" w:rsidR="00D13306" w:rsidRDefault="00D13306">
    <w:pPr>
      <w:pStyle w:val="a5"/>
      <w:bidi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A3909" w14:textId="3C63DEC1" w:rsidR="00276ECA" w:rsidRPr="00314094" w:rsidRDefault="00276ECA" w:rsidP="00276ECA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  <w:lang w:eastAsia="en-US"/>
      </w:rPr>
      <w:drawing>
        <wp:anchor distT="0" distB="0" distL="114300" distR="114300" simplePos="0" relativeHeight="251670528" behindDoc="0" locked="0" layoutInCell="1" allowOverlap="1" wp14:anchorId="7591A578" wp14:editId="0535819D">
          <wp:simplePos x="0" y="0"/>
          <wp:positionH relativeFrom="margin">
            <wp:align>left</wp:align>
          </wp:positionH>
          <wp:positionV relativeFrom="paragraph">
            <wp:posOffset>-156754</wp:posOffset>
          </wp:positionV>
          <wp:extent cx="937146" cy="608965"/>
          <wp:effectExtent l="0" t="0" r="0" b="635"/>
          <wp:wrapNone/>
          <wp:docPr id="8" name="صورة 8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146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6DD9">
      <w:rPr>
        <w:rFonts w:ascii="Sakkal Majalla" w:eastAsia="Times New Roman" w:hAnsi="Sakkal Majalla" w:cs="Sakkal Majalla"/>
        <w:sz w:val="24"/>
        <w:szCs w:val="24"/>
      </w:rPr>
      <w:t>z</w:t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367AD321" w14:textId="40F92C24" w:rsidR="00276ECA" w:rsidRPr="00314094" w:rsidRDefault="00276ECA" w:rsidP="00276ECA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2102700F" w14:textId="321F348D" w:rsidR="00276ECA" w:rsidRPr="00314094" w:rsidRDefault="00460A52" w:rsidP="00276ECA">
    <w:pPr>
      <w:spacing w:after="0" w:line="144" w:lineRule="auto"/>
      <w:jc w:val="right"/>
      <w:rPr>
        <w:rFonts w:ascii="Sakkal Majalla" w:eastAsia="Times New Roman" w:hAnsi="Sakkal Majalla" w:cs="Sakkal Majalla"/>
        <w:sz w:val="24"/>
        <w:szCs w:val="24"/>
      </w:rPr>
    </w:pPr>
    <w:r w:rsidRPr="00253837">
      <w:rPr>
        <w:b/>
        <w:bCs/>
        <w:noProof/>
        <w:sz w:val="16"/>
        <w:szCs w:val="16"/>
        <w:lang w:eastAsia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FEE45CA" wp14:editId="722FC608">
              <wp:simplePos x="0" y="0"/>
              <wp:positionH relativeFrom="page">
                <wp:align>center</wp:align>
              </wp:positionH>
              <wp:positionV relativeFrom="paragraph">
                <wp:posOffset>191770</wp:posOffset>
              </wp:positionV>
              <wp:extent cx="6207468" cy="339634"/>
              <wp:effectExtent l="0" t="0" r="3175" b="3810"/>
              <wp:wrapNone/>
              <wp:docPr id="1" name="مربع ن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07468" cy="33963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C2AD59" w14:textId="77777777" w:rsidR="00460A52" w:rsidRPr="00253837" w:rsidRDefault="00460A52" w:rsidP="00460A52">
                          <w:pPr>
                            <w:spacing w:after="0" w:line="240" w:lineRule="auto"/>
                            <w:jc w:val="center"/>
                            <w:rPr>
                              <w:rFonts w:ascii="Calibri" w:eastAsia="Calibri" w:hAnsi="Calibri" w:cs="Calibri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lang w:val="en-GB" w:eastAsia="en-GB"/>
                            </w:rPr>
                          </w:pPr>
                          <w:r>
                            <w:rPr>
                              <w:rFonts w:ascii="Calibri" w:eastAsia="Calibri" w:hAnsi="Calibri" w:cs="Calibri" w:hint="cs"/>
                              <w:b/>
                              <w:bCs/>
                              <w:color w:val="006C5F"/>
                              <w:kern w:val="24"/>
                              <w:sz w:val="28"/>
                              <w:szCs w:val="28"/>
                              <w:rtl/>
                              <w:lang w:val="en-GB" w:eastAsia="en-GB"/>
                            </w:rPr>
                            <w:t>توزيع موضوعات مقررات المهارات والتقنية الرقمية على الحصص الدراسية- الفصل الدراسي الثاني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FEE45CA" id="_x0000_t202" coordsize="21600,21600" o:spt="202" path="m,l,21600r21600,l21600,xe">
              <v:stroke joinstyle="miter"/>
              <v:path gradientshapeok="t" o:connecttype="rect"/>
            </v:shapetype>
            <v:shape id="مربع نص 1" o:spid="_x0000_s1026" type="#_x0000_t202" style="position:absolute;left:0;text-align:left;margin-left:0;margin-top:15.1pt;width:488.8pt;height:26.75pt;z-index:2516725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" fillcolor="white [3201]" stroked="f" strokeweight=".5pt">
              <v:textbox>
                <w:txbxContent>
                  <w:p w14:paraId="36C2AD59" w14:textId="77777777" w:rsidR="00460A52" w:rsidRPr="00253837" w:rsidRDefault="00460A52" w:rsidP="00460A52">
                    <w:pPr>
                      <w:spacing w:after="0" w:line="240" w:lineRule="auto"/>
                      <w:jc w:val="center"/>
                      <w:rPr>
                        <w:rFonts w:ascii="Calibri" w:eastAsia="Calibri" w:hAnsi="Calibri" w:cs="Calibri"/>
                        <w:b/>
                        <w:bCs/>
                        <w:color w:val="006C5F"/>
                        <w:kern w:val="24"/>
                        <w:sz w:val="28"/>
                        <w:szCs w:val="28"/>
                        <w:lang w:val="en-GB" w:eastAsia="en-GB"/>
                      </w:rPr>
                    </w:pPr>
                    <w:r>
                      <w:rPr>
                        <w:rFonts w:ascii="Calibri" w:eastAsia="Calibri" w:hAnsi="Calibri" w:cs="Calibri" w:hint="cs"/>
                        <w:b/>
                        <w:bCs/>
                        <w:color w:val="006C5F"/>
                        <w:kern w:val="24"/>
                        <w:sz w:val="28"/>
                        <w:szCs w:val="28"/>
                        <w:rtl/>
                        <w:lang w:val="en-GB" w:eastAsia="en-GB"/>
                      </w:rPr>
                      <w:t>توزيع موضوعات مقررات المهارات والتقنية الرقمية على الحصص الدراسية- الفصل الدراسي الثاني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276ECA"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9DBB9" w14:textId="77777777" w:rsidR="00D13306" w:rsidRDefault="00D13306">
    <w:pPr>
      <w:pStyle w:val="a5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wsjQ3Njc2szQ1sjRR0lEKTi0uzszPAykwrAUAM6hvgiwAAAA="/>
  </w:docVars>
  <w:rsids>
    <w:rsidRoot w:val="00095AEB"/>
    <w:rsid w:val="000115CE"/>
    <w:rsid w:val="00013C90"/>
    <w:rsid w:val="0002723D"/>
    <w:rsid w:val="000325B2"/>
    <w:rsid w:val="00036B48"/>
    <w:rsid w:val="00043686"/>
    <w:rsid w:val="00052650"/>
    <w:rsid w:val="00055DFC"/>
    <w:rsid w:val="00062093"/>
    <w:rsid w:val="000828F4"/>
    <w:rsid w:val="00085201"/>
    <w:rsid w:val="00086508"/>
    <w:rsid w:val="000947D1"/>
    <w:rsid w:val="00095AEB"/>
    <w:rsid w:val="000A1E94"/>
    <w:rsid w:val="000A207A"/>
    <w:rsid w:val="000A2A99"/>
    <w:rsid w:val="000A52D0"/>
    <w:rsid w:val="000A71D6"/>
    <w:rsid w:val="000B22E3"/>
    <w:rsid w:val="000B44B3"/>
    <w:rsid w:val="000D23BA"/>
    <w:rsid w:val="000D31F8"/>
    <w:rsid w:val="000E56F4"/>
    <w:rsid w:val="000F51EC"/>
    <w:rsid w:val="000F7122"/>
    <w:rsid w:val="00117705"/>
    <w:rsid w:val="00131DEE"/>
    <w:rsid w:val="00136386"/>
    <w:rsid w:val="001506B9"/>
    <w:rsid w:val="00150B1D"/>
    <w:rsid w:val="001748C2"/>
    <w:rsid w:val="00192E75"/>
    <w:rsid w:val="00192FE5"/>
    <w:rsid w:val="001B4EEF"/>
    <w:rsid w:val="001B689C"/>
    <w:rsid w:val="001D1AB0"/>
    <w:rsid w:val="001D765B"/>
    <w:rsid w:val="001E23B8"/>
    <w:rsid w:val="001E4A0F"/>
    <w:rsid w:val="00200635"/>
    <w:rsid w:val="00205C0E"/>
    <w:rsid w:val="002357D2"/>
    <w:rsid w:val="00253837"/>
    <w:rsid w:val="00254E0D"/>
    <w:rsid w:val="002629E3"/>
    <w:rsid w:val="00276ECA"/>
    <w:rsid w:val="002841C1"/>
    <w:rsid w:val="002904A6"/>
    <w:rsid w:val="00290A01"/>
    <w:rsid w:val="002B196C"/>
    <w:rsid w:val="002B355B"/>
    <w:rsid w:val="002C39E6"/>
    <w:rsid w:val="002D40BB"/>
    <w:rsid w:val="002E5BE3"/>
    <w:rsid w:val="002F22D1"/>
    <w:rsid w:val="002F2438"/>
    <w:rsid w:val="00320F54"/>
    <w:rsid w:val="00355471"/>
    <w:rsid w:val="00362962"/>
    <w:rsid w:val="00376EF5"/>
    <w:rsid w:val="0038000D"/>
    <w:rsid w:val="00382AEB"/>
    <w:rsid w:val="00385ACF"/>
    <w:rsid w:val="003E4A9C"/>
    <w:rsid w:val="003F070A"/>
    <w:rsid w:val="00403BFA"/>
    <w:rsid w:val="004066DD"/>
    <w:rsid w:val="00406A33"/>
    <w:rsid w:val="00416D7A"/>
    <w:rsid w:val="004253B6"/>
    <w:rsid w:val="00433C37"/>
    <w:rsid w:val="004342A0"/>
    <w:rsid w:val="00450DFB"/>
    <w:rsid w:val="00455EE4"/>
    <w:rsid w:val="00460A52"/>
    <w:rsid w:val="00477474"/>
    <w:rsid w:val="00480B7F"/>
    <w:rsid w:val="00493A07"/>
    <w:rsid w:val="004A1893"/>
    <w:rsid w:val="004B0534"/>
    <w:rsid w:val="004B6D96"/>
    <w:rsid w:val="004C054B"/>
    <w:rsid w:val="004C2C86"/>
    <w:rsid w:val="004C4A44"/>
    <w:rsid w:val="004D0FC9"/>
    <w:rsid w:val="004D26AC"/>
    <w:rsid w:val="004D4811"/>
    <w:rsid w:val="004F19D7"/>
    <w:rsid w:val="004F2911"/>
    <w:rsid w:val="00504155"/>
    <w:rsid w:val="005125BB"/>
    <w:rsid w:val="005264AB"/>
    <w:rsid w:val="00536DD9"/>
    <w:rsid w:val="00537F9C"/>
    <w:rsid w:val="00545DCE"/>
    <w:rsid w:val="00560F38"/>
    <w:rsid w:val="005644AC"/>
    <w:rsid w:val="00572222"/>
    <w:rsid w:val="00584434"/>
    <w:rsid w:val="00595729"/>
    <w:rsid w:val="005A693C"/>
    <w:rsid w:val="005B5FE4"/>
    <w:rsid w:val="005D3DA6"/>
    <w:rsid w:val="005F58FE"/>
    <w:rsid w:val="00622AB9"/>
    <w:rsid w:val="006247A2"/>
    <w:rsid w:val="00636338"/>
    <w:rsid w:val="006408E8"/>
    <w:rsid w:val="006A5047"/>
    <w:rsid w:val="006B6CA3"/>
    <w:rsid w:val="006F0CE6"/>
    <w:rsid w:val="00731749"/>
    <w:rsid w:val="00733F69"/>
    <w:rsid w:val="00744EA9"/>
    <w:rsid w:val="00752775"/>
    <w:rsid w:val="00752FC4"/>
    <w:rsid w:val="00757E9C"/>
    <w:rsid w:val="00767166"/>
    <w:rsid w:val="00770A3B"/>
    <w:rsid w:val="00770DAE"/>
    <w:rsid w:val="00780509"/>
    <w:rsid w:val="007958A5"/>
    <w:rsid w:val="007A25F4"/>
    <w:rsid w:val="007B0F4D"/>
    <w:rsid w:val="007B4C91"/>
    <w:rsid w:val="007C6AF0"/>
    <w:rsid w:val="007D021D"/>
    <w:rsid w:val="007D70F7"/>
    <w:rsid w:val="007E2562"/>
    <w:rsid w:val="007F1766"/>
    <w:rsid w:val="007F3074"/>
    <w:rsid w:val="00800249"/>
    <w:rsid w:val="00830C5F"/>
    <w:rsid w:val="00834A33"/>
    <w:rsid w:val="00834FB2"/>
    <w:rsid w:val="00835DA8"/>
    <w:rsid w:val="0083647C"/>
    <w:rsid w:val="00850FE9"/>
    <w:rsid w:val="0086286D"/>
    <w:rsid w:val="00865E30"/>
    <w:rsid w:val="008807E7"/>
    <w:rsid w:val="0088127F"/>
    <w:rsid w:val="00890302"/>
    <w:rsid w:val="00896EE1"/>
    <w:rsid w:val="008B2D10"/>
    <w:rsid w:val="008C1482"/>
    <w:rsid w:val="008D0AA7"/>
    <w:rsid w:val="008E2D41"/>
    <w:rsid w:val="008E7E0B"/>
    <w:rsid w:val="00904868"/>
    <w:rsid w:val="00912A0A"/>
    <w:rsid w:val="009237ED"/>
    <w:rsid w:val="0093617E"/>
    <w:rsid w:val="009468D3"/>
    <w:rsid w:val="00952B57"/>
    <w:rsid w:val="00955CCF"/>
    <w:rsid w:val="00996089"/>
    <w:rsid w:val="00997E62"/>
    <w:rsid w:val="009B4D4C"/>
    <w:rsid w:val="009B7D52"/>
    <w:rsid w:val="009D1E62"/>
    <w:rsid w:val="009D4E01"/>
    <w:rsid w:val="009D67A5"/>
    <w:rsid w:val="009E1FDF"/>
    <w:rsid w:val="009E3B0A"/>
    <w:rsid w:val="00A0132E"/>
    <w:rsid w:val="00A118D4"/>
    <w:rsid w:val="00A11D9E"/>
    <w:rsid w:val="00A153D6"/>
    <w:rsid w:val="00A17117"/>
    <w:rsid w:val="00A50609"/>
    <w:rsid w:val="00A55C4F"/>
    <w:rsid w:val="00A70EAC"/>
    <w:rsid w:val="00A73A77"/>
    <w:rsid w:val="00A763AE"/>
    <w:rsid w:val="00A803ED"/>
    <w:rsid w:val="00AC16A2"/>
    <w:rsid w:val="00AD2D15"/>
    <w:rsid w:val="00AE2F66"/>
    <w:rsid w:val="00AF61C3"/>
    <w:rsid w:val="00B04525"/>
    <w:rsid w:val="00B2458D"/>
    <w:rsid w:val="00B27373"/>
    <w:rsid w:val="00B50D7E"/>
    <w:rsid w:val="00B63133"/>
    <w:rsid w:val="00B879ED"/>
    <w:rsid w:val="00BA3D98"/>
    <w:rsid w:val="00BC0F0A"/>
    <w:rsid w:val="00BC3A93"/>
    <w:rsid w:val="00BD00E1"/>
    <w:rsid w:val="00BD5931"/>
    <w:rsid w:val="00BF14A3"/>
    <w:rsid w:val="00BF7729"/>
    <w:rsid w:val="00C11980"/>
    <w:rsid w:val="00C31D73"/>
    <w:rsid w:val="00C32263"/>
    <w:rsid w:val="00C404F9"/>
    <w:rsid w:val="00C40A90"/>
    <w:rsid w:val="00C40B3F"/>
    <w:rsid w:val="00C44CB0"/>
    <w:rsid w:val="00C44EEC"/>
    <w:rsid w:val="00C72197"/>
    <w:rsid w:val="00CB0809"/>
    <w:rsid w:val="00CB47E7"/>
    <w:rsid w:val="00CC22FB"/>
    <w:rsid w:val="00CC5073"/>
    <w:rsid w:val="00CE15E6"/>
    <w:rsid w:val="00CE34B0"/>
    <w:rsid w:val="00CF15A3"/>
    <w:rsid w:val="00CF4773"/>
    <w:rsid w:val="00D04123"/>
    <w:rsid w:val="00D06525"/>
    <w:rsid w:val="00D13306"/>
    <w:rsid w:val="00D149F1"/>
    <w:rsid w:val="00D351D4"/>
    <w:rsid w:val="00D36106"/>
    <w:rsid w:val="00D47863"/>
    <w:rsid w:val="00D51F16"/>
    <w:rsid w:val="00D95F59"/>
    <w:rsid w:val="00DC04C8"/>
    <w:rsid w:val="00DC7840"/>
    <w:rsid w:val="00DD3DED"/>
    <w:rsid w:val="00DE406F"/>
    <w:rsid w:val="00E00203"/>
    <w:rsid w:val="00E12AD3"/>
    <w:rsid w:val="00E2001D"/>
    <w:rsid w:val="00E37173"/>
    <w:rsid w:val="00E511EE"/>
    <w:rsid w:val="00E547AF"/>
    <w:rsid w:val="00E55670"/>
    <w:rsid w:val="00E869BC"/>
    <w:rsid w:val="00E947E8"/>
    <w:rsid w:val="00E95B05"/>
    <w:rsid w:val="00EA610D"/>
    <w:rsid w:val="00EB64EC"/>
    <w:rsid w:val="00ED2E8F"/>
    <w:rsid w:val="00EE3571"/>
    <w:rsid w:val="00EF0C76"/>
    <w:rsid w:val="00EF61E5"/>
    <w:rsid w:val="00F10523"/>
    <w:rsid w:val="00F33215"/>
    <w:rsid w:val="00F528CB"/>
    <w:rsid w:val="00F71D73"/>
    <w:rsid w:val="00F74DD7"/>
    <w:rsid w:val="00F763B1"/>
    <w:rsid w:val="00FA402E"/>
    <w:rsid w:val="00FA4F6F"/>
    <w:rsid w:val="00FB49C2"/>
    <w:rsid w:val="00FC5C5A"/>
    <w:rsid w:val="00FD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مخطط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4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9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A68CB-BFB3-4EDC-AF43-3DFF27504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2021-07-29T11:14:00Z</dcterms:created>
  <dcterms:modified xsi:type="dcterms:W3CDTF">2021-11-08T07:49:00Z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